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18e1b43" w14:textId="18e1b43">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"Орта білім беру саласында жергілікті атқарушы органдармен мемлекеттік көрсетілетін қызметтер стандарттарын бекіту туралы" Қазақстан Республикасы Білім және ғылым Министрінің 2015 жылғы 8 сәуірдегі № 179 бұйрығына өзгерістер енгізу туралы</w:t>
      </w:r>
    </w:p>
    <w:p>
      <w:pPr>
        <w:spacing w:after="0"/>
        <w:ind w:left="0"/>
        <w:jc w:val="both"/>
      </w:pPr>
      <w:r>
        <w:rPr>
          <w:rFonts w:ascii="Times New Roman"/>
          <w:b w:val="false"/>
          <w:i w:val="false"/>
          <w:color w:val="000000"/>
          <w:sz w:val="28"/>
        </w:rPr>
        <w:t>Қазақстан Республикасы Білім және ғылым министрінің 2016 жылғы 22 қаңтардағы № 68 бұйрығы. Қазақстан Республикасының Әділет министрлігінде 2016 жылы 29 ақпанда № 13346 болып тіркелді.</w:t>
      </w:r>
    </w:p>
    <w:p>
      <w:pPr>
        <w:spacing w:after="0"/>
        <w:ind w:left="0"/>
        <w:jc w:val="both"/>
      </w:pPr>
      <w:r>
        <w:rPr>
          <w:rFonts w:ascii="Times New Roman"/>
          <w:b w:val="false"/>
          <w:i w:val="false"/>
          <w:color w:val="000000"/>
          <w:sz w:val="28"/>
        </w:rPr>
        <w:t>
</w:t>
      </w:r>
      <w:r>
        <w:rPr>
          <w:rFonts w:ascii="Times New Roman"/>
          <w:b w:val="false"/>
          <w:i w:val="false"/>
          <w:color w:val="ff0000"/>
          <w:sz w:val="28"/>
        </w:rPr>
        <w:t>      РҚАО-ның ескертпесі!</w:t>
      </w:r>
      <w:r>
        <w:br/>
      </w:r>
      <w:r>
        <w:rPr>
          <w:rFonts w:ascii="Times New Roman"/>
          <w:b w:val="false"/>
          <w:i w:val="false"/>
          <w:color w:val="000000"/>
          <w:sz w:val="28"/>
        </w:rPr>
        <w:t>
</w:t>
      </w:r>
      <w:r>
        <w:rPr>
          <w:rFonts w:ascii="Times New Roman"/>
          <w:b w:val="false"/>
          <w:i w:val="false"/>
          <w:color w:val="ff0000"/>
          <w:sz w:val="28"/>
        </w:rPr>
        <w:t>      Бұйрық 01.03.2016 ж. бастап күшіне енеді.</w:t>
      </w:r>
    </w:p>
    <w:bookmarkStart w:name="z1" w:id="0"/>
    <w:p>
      <w:pPr>
        <w:spacing w:after="0"/>
        <w:ind w:left="0"/>
        <w:jc w:val="both"/>
      </w:pPr>
      <w:r>
        <w:rPr>
          <w:rFonts w:ascii="Times New Roman"/>
          <w:b w:val="false"/>
          <w:i w:val="false"/>
          <w:color w:val="000000"/>
          <w:sz w:val="28"/>
        </w:rPr>
        <w:t xml:space="preserve">
      </w:t>
      </w:r>
      <w:r>
        <w:rPr>
          <w:rFonts w:ascii="Times New Roman"/>
          <w:b/>
          <w:i w:val="false"/>
          <w:color w:val="000000"/>
          <w:sz w:val="28"/>
        </w:rPr>
        <w:t>БҰЙЫРАМЫН:</w:t>
      </w:r>
    </w:p>
    <w:bookmarkEnd w:id="0"/>
    <w:p>
      <w:pPr>
        <w:spacing w:after="0"/>
        <w:ind w:left="0"/>
        <w:jc w:val="both"/>
      </w:pPr>
      <w:r>
        <w:rPr>
          <w:rFonts w:ascii="Times New Roman"/>
          <w:b w:val="false"/>
          <w:i w:val="false"/>
          <w:color w:val="000000"/>
          <w:sz w:val="28"/>
        </w:rPr>
        <w:t xml:space="preserve">
      1. "Орта білім беру саласында жергілікті атқарушы органдармен мемлекеттік көрсетілетін қызметтер стандарттарын бекіту туралы" Қазақстан Республикасы Білім және ғылым Министрінің 2015 жылғы 8 сәуірдегі № 179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11057 болып тіркелген, Қазақстан Республикасы "Әділет" нормативтік құқықтық актілерінің ақпараттық құқықтық жүйесінде 2015 жылғы 22 мамырда жарияланған) мынадай өзгерістер енгізілсін: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 Күші жойылды – ҚР Білім және ғылым министрінің 29.05.2020 </w:t>
      </w:r>
      <w:r>
        <w:rPr>
          <w:rFonts w:ascii="Times New Roman"/>
          <w:b w:val="false"/>
          <w:i w:val="false"/>
          <w:color w:val="000000"/>
          <w:sz w:val="28"/>
        </w:rPr>
        <w:t>№ 225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3" w:id="1"/>
    <w:p>
      <w:pPr>
        <w:spacing w:after="0"/>
        <w:ind w:left="0"/>
        <w:jc w:val="both"/>
      </w:pPr>
      <w:r>
        <w:rPr>
          <w:rFonts w:ascii="Times New Roman"/>
          <w:b w:val="false"/>
          <w:i w:val="false"/>
          <w:color w:val="000000"/>
          <w:sz w:val="28"/>
        </w:rPr>
        <w:t xml:space="preserve">
      2) көрсетілген бұйрықпен бекітілген "Негізгі орта, жалпы орта білім беру туралы құжаттардың телнұсқаларын беру" мемлекеттік көрсетілетін қызмет стандарты осы бұйрыққа </w:t>
      </w:r>
      <w:r>
        <w:rPr>
          <w:rFonts w:ascii="Times New Roman"/>
          <w:b w:val="false"/>
          <w:i w:val="false"/>
          <w:color w:val="000000"/>
          <w:sz w:val="28"/>
        </w:rPr>
        <w:t>2-қосымшаға</w:t>
      </w:r>
      <w:r>
        <w:rPr>
          <w:rFonts w:ascii="Times New Roman"/>
          <w:b w:val="false"/>
          <w:i w:val="false"/>
          <w:color w:val="000000"/>
          <w:sz w:val="28"/>
        </w:rPr>
        <w:t xml:space="preserve"> сәйкес жаңа редакцияда жазылсын.</w:t>
      </w:r>
    </w:p>
    <w:bookmarkEnd w:id="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1-тармаққа өзгеріс енгізілді - ҚР Білім және ғылым министрінің 29.05.2020 </w:t>
      </w:r>
      <w:r>
        <w:rPr>
          <w:rFonts w:ascii="Times New Roman"/>
          <w:b w:val="false"/>
          <w:i w:val="false"/>
          <w:color w:val="000000"/>
          <w:sz w:val="28"/>
        </w:rPr>
        <w:t>№ 225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4" w:id="2"/>
    <w:p>
      <w:pPr>
        <w:spacing w:after="0"/>
        <w:ind w:left="0"/>
        <w:jc w:val="both"/>
      </w:pPr>
      <w:r>
        <w:rPr>
          <w:rFonts w:ascii="Times New Roman"/>
          <w:b w:val="false"/>
          <w:i w:val="false"/>
          <w:color w:val="000000"/>
          <w:sz w:val="28"/>
        </w:rPr>
        <w:t>
      2. Мектепке дейінгі және орта білім, ақпараттық технологиялар департаменті (Ж. Жонтаева) заңнамада белгіленген тәртіппен:</w:t>
      </w:r>
    </w:p>
    <w:bookmarkEnd w:id="2"/>
    <w:p>
      <w:pPr>
        <w:spacing w:after="0"/>
        <w:ind w:left="0"/>
        <w:jc w:val="both"/>
      </w:pPr>
      <w:r>
        <w:rPr>
          <w:rFonts w:ascii="Times New Roman"/>
          <w:b w:val="false"/>
          <w:i w:val="false"/>
          <w:color w:val="000000"/>
          <w:sz w:val="28"/>
        </w:rPr>
        <w:t>
      1) осы бұйрықтың Қазақстан Республикасы Әділет министрлігінде мемлекеттік тіркелуін;</w:t>
      </w:r>
    </w:p>
    <w:p>
      <w:pPr>
        <w:spacing w:after="0"/>
        <w:ind w:left="0"/>
        <w:jc w:val="both"/>
      </w:pPr>
      <w:r>
        <w:rPr>
          <w:rFonts w:ascii="Times New Roman"/>
          <w:b w:val="false"/>
          <w:i w:val="false"/>
          <w:color w:val="000000"/>
          <w:sz w:val="28"/>
        </w:rPr>
        <w:t>
      2) осы бұйрық мемлекеттік тіркелгеннен кейін күнтізбелік он күн ішінде оның көшірмесін мерзімді баспа басылымдарында және "Әділет" ақпараттық-құқықтық жүйесінде ресми жариялауға, сондай-ақ Қазақстан Республикасы нормативтік құқықтық актілерінің эталондық бақылау банкінде орналастыру үшін "Қазақстан Республикасы Әділет министрлігінің Республикалық құқықтық ақпарат орталығы" шаруашылық жүргізу құқығындағы республикалық мемлекеттік кәсіпорнына жолдауды;</w:t>
      </w:r>
    </w:p>
    <w:p>
      <w:pPr>
        <w:spacing w:after="0"/>
        <w:ind w:left="0"/>
        <w:jc w:val="both"/>
      </w:pPr>
      <w:r>
        <w:rPr>
          <w:rFonts w:ascii="Times New Roman"/>
          <w:b w:val="false"/>
          <w:i w:val="false"/>
          <w:color w:val="000000"/>
          <w:sz w:val="28"/>
        </w:rPr>
        <w:t>
      3) осы бұйрықты Қазақстан Республикасы Білім және ғылым министрлігінің ресми интернет-ресурсында орналастыруды;</w:t>
      </w:r>
    </w:p>
    <w:p>
      <w:pPr>
        <w:spacing w:after="0"/>
        <w:ind w:left="0"/>
        <w:jc w:val="both"/>
      </w:pPr>
      <w:r>
        <w:rPr>
          <w:rFonts w:ascii="Times New Roman"/>
          <w:b w:val="false"/>
          <w:i w:val="false"/>
          <w:color w:val="000000"/>
          <w:sz w:val="28"/>
        </w:rPr>
        <w:t>
      4) осы бұйрық Қазақстан Республикасы Әділет министрлігінде мемлекеттік тіркеуден өткеннен кейін он жұмыс күні ішінде Қазақстан Республикасы Білім және ғылым министрлігінің Заң департаментіне осы бұйрықтың 2-тармағының 1), 2) және 3) тармақшаларында көзделген іс-шаралардың орындалуы туралы мәліметтерді ұсынуды қамтамасыз етсін.</w:t>
      </w:r>
    </w:p>
    <w:bookmarkStart w:name="z5" w:id="3"/>
    <w:p>
      <w:pPr>
        <w:spacing w:after="0"/>
        <w:ind w:left="0"/>
        <w:jc w:val="both"/>
      </w:pPr>
      <w:r>
        <w:rPr>
          <w:rFonts w:ascii="Times New Roman"/>
          <w:b w:val="false"/>
          <w:i w:val="false"/>
          <w:color w:val="000000"/>
          <w:sz w:val="28"/>
        </w:rPr>
        <w:t xml:space="preserve">
      3. Осы бұйрықтың орындалуын бақылау жетекшілік ететін Қазақстан Республикасының Білім және ғылым вице-министрі Е.Н. Иманғалиевке жүктелсін. </w:t>
      </w:r>
    </w:p>
    <w:bookmarkEnd w:id="3"/>
    <w:bookmarkStart w:name="z6" w:id="4"/>
    <w:p>
      <w:pPr>
        <w:spacing w:after="0"/>
        <w:ind w:left="0"/>
        <w:jc w:val="both"/>
      </w:pPr>
      <w:r>
        <w:rPr>
          <w:rFonts w:ascii="Times New Roman"/>
          <w:b w:val="false"/>
          <w:i w:val="false"/>
          <w:color w:val="000000"/>
          <w:sz w:val="28"/>
        </w:rPr>
        <w:t>
      4. Осы бұйрық 2016 жылғы 1 наурыздан бастап күшіне енеді және ресми жариялануы тиіс.</w:t>
      </w:r>
    </w:p>
    <w:bookmarkEnd w:id="4"/>
    <w:tbl>
      <w:tblPr>
        <w:tblW w:w="0" w:type="auto"/>
        <w:tblCellSpacing w:w="0" w:type="auto"/>
        <w:tblBorders>
          <w:top w:val="none"/>
          <w:left w:val="none"/>
          <w:bottom w:val="none"/>
          <w:right w:val="none"/>
          <w:insideH w:val="none"/>
          <w:insideV w:val="none"/>
        </w:tblBorders>
      </w:tblPr>
      <w:tblGrid>
        <w:gridCol w:w="6937"/>
        <w:gridCol w:w="5363"/>
      </w:tblGrid>
      <w:tr>
        <w:trPr>
          <w:trHeight w:val="30" w:hRule="atLeast"/>
        </w:trPr>
        <w:tc>
          <w:tcPr>
            <w:tcW w:w="693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w:t>
            </w:r>
          </w:p>
        </w:tc>
        <w:tc>
          <w:tcPr>
            <w:tcW w:w="5363" w:type="dxa"/>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93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және ғылым министрі</w:t>
            </w:r>
          </w:p>
        </w:tc>
        <w:tc>
          <w:tcPr>
            <w:tcW w:w="536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Сәрінжіпов</w:t>
            </w:r>
          </w:p>
        </w:tc>
      </w:tr>
    </w:tbl>
    <w:p>
      <w:pPr>
        <w:spacing w:after="0"/>
        <w:ind w:left="0"/>
        <w:jc w:val="both"/>
      </w:pPr>
      <w:r>
        <w:rPr>
          <w:rFonts w:ascii="Times New Roman"/>
          <w:b w:val="false"/>
          <w:i w:val="false"/>
          <w:color w:val="000000"/>
          <w:sz w:val="28"/>
        </w:rPr>
        <w:t xml:space="preserve">
      "КЕЛІСІЛДІ"   </w:t>
      </w:r>
    </w:p>
    <w:p>
      <w:pPr>
        <w:spacing w:after="0"/>
        <w:ind w:left="0"/>
        <w:jc w:val="both"/>
      </w:pPr>
      <w:r>
        <w:rPr>
          <w:rFonts w:ascii="Times New Roman"/>
          <w:b w:val="false"/>
          <w:i w:val="false"/>
          <w:color w:val="000000"/>
          <w:sz w:val="28"/>
        </w:rPr>
        <w:t xml:space="preserve">
      Қазақстан Республикасының   </w:t>
      </w:r>
    </w:p>
    <w:p>
      <w:pPr>
        <w:spacing w:after="0"/>
        <w:ind w:left="0"/>
        <w:jc w:val="both"/>
      </w:pPr>
      <w:r>
        <w:rPr>
          <w:rFonts w:ascii="Times New Roman"/>
          <w:b w:val="false"/>
          <w:i w:val="false"/>
          <w:color w:val="000000"/>
          <w:sz w:val="28"/>
        </w:rPr>
        <w:t xml:space="preserve">
      Ұлттық экономика министрі   </w:t>
      </w:r>
    </w:p>
    <w:p>
      <w:pPr>
        <w:spacing w:after="0"/>
        <w:ind w:left="0"/>
        <w:jc w:val="both"/>
      </w:pPr>
      <w:r>
        <w:rPr>
          <w:rFonts w:ascii="Times New Roman"/>
          <w:b w:val="false"/>
          <w:i w:val="false"/>
          <w:color w:val="000000"/>
          <w:sz w:val="28"/>
        </w:rPr>
        <w:t xml:space="preserve">
      _____________ Е. Досаев   </w:t>
      </w:r>
    </w:p>
    <w:p>
      <w:pPr>
        <w:spacing w:after="0"/>
        <w:ind w:left="0"/>
        <w:jc w:val="both"/>
      </w:pPr>
      <w:r>
        <w:rPr>
          <w:rFonts w:ascii="Times New Roman"/>
          <w:b w:val="false"/>
          <w:i w:val="false"/>
          <w:color w:val="000000"/>
          <w:sz w:val="28"/>
        </w:rPr>
        <w:t>
      "29" қаңтар 2016 жыл</w:t>
      </w:r>
    </w:p>
    <w:p>
      <w:pPr>
        <w:spacing w:after="0"/>
        <w:ind w:left="0"/>
        <w:jc w:val="both"/>
      </w:pPr>
      <w:r>
        <w:rPr>
          <w:rFonts w:ascii="Times New Roman"/>
          <w:b w:val="false"/>
          <w:i w:val="false"/>
          <w:color w:val="000000"/>
          <w:sz w:val="28"/>
        </w:rPr>
        <w:t xml:space="preserve">
      "КЕЛІСІЛДІ"   </w:t>
      </w:r>
    </w:p>
    <w:p>
      <w:pPr>
        <w:spacing w:after="0"/>
        <w:ind w:left="0"/>
        <w:jc w:val="both"/>
      </w:pPr>
      <w:r>
        <w:rPr>
          <w:rFonts w:ascii="Times New Roman"/>
          <w:b w:val="false"/>
          <w:i w:val="false"/>
          <w:color w:val="000000"/>
          <w:sz w:val="28"/>
        </w:rPr>
        <w:t xml:space="preserve">
      Қазақстан Республикасының   </w:t>
      </w:r>
    </w:p>
    <w:p>
      <w:pPr>
        <w:spacing w:after="0"/>
        <w:ind w:left="0"/>
        <w:jc w:val="both"/>
      </w:pPr>
      <w:r>
        <w:rPr>
          <w:rFonts w:ascii="Times New Roman"/>
          <w:b w:val="false"/>
          <w:i w:val="false"/>
          <w:color w:val="000000"/>
          <w:sz w:val="28"/>
        </w:rPr>
        <w:t xml:space="preserve">
      Инвестициялар және даму   </w:t>
      </w:r>
    </w:p>
    <w:p>
      <w:pPr>
        <w:spacing w:after="0"/>
        <w:ind w:left="0"/>
        <w:jc w:val="both"/>
      </w:pPr>
      <w:r>
        <w:rPr>
          <w:rFonts w:ascii="Times New Roman"/>
          <w:b w:val="false"/>
          <w:i w:val="false"/>
          <w:color w:val="000000"/>
          <w:sz w:val="28"/>
        </w:rPr>
        <w:t xml:space="preserve">
      министрінің міндетін атқарушы   </w:t>
      </w:r>
    </w:p>
    <w:p>
      <w:pPr>
        <w:spacing w:after="0"/>
        <w:ind w:left="0"/>
        <w:jc w:val="both"/>
      </w:pPr>
      <w:r>
        <w:rPr>
          <w:rFonts w:ascii="Times New Roman"/>
          <w:b w:val="false"/>
          <w:i w:val="false"/>
          <w:color w:val="000000"/>
          <w:sz w:val="28"/>
        </w:rPr>
        <w:t xml:space="preserve">
      _____________ Ж. Қасымбек   </w:t>
      </w:r>
    </w:p>
    <w:p>
      <w:pPr>
        <w:spacing w:after="0"/>
        <w:ind w:left="0"/>
        <w:jc w:val="both"/>
      </w:pPr>
      <w:r>
        <w:rPr>
          <w:rFonts w:ascii="Times New Roman"/>
          <w:b w:val="false"/>
          <w:i w:val="false"/>
          <w:color w:val="000000"/>
          <w:sz w:val="28"/>
        </w:rPr>
        <w:t>
      "___" _____________ 2016 жыл</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2016 жылғы 22 қаңтардағы</w:t>
            </w:r>
            <w:r>
              <w:br/>
            </w:r>
            <w:r>
              <w:rPr>
                <w:rFonts w:ascii="Times New Roman"/>
                <w:b w:val="false"/>
                <w:i w:val="false"/>
                <w:color w:val="000000"/>
                <w:sz w:val="20"/>
              </w:rPr>
              <w:t>№ 68 бұйрығына</w:t>
            </w:r>
            <w:r>
              <w:br/>
            </w:r>
            <w:r>
              <w:rPr>
                <w:rFonts w:ascii="Times New Roman"/>
                <w:b w:val="false"/>
                <w:i w:val="false"/>
                <w:color w:val="000000"/>
                <w:sz w:val="20"/>
              </w:rPr>
              <w:t>1-қосымша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2015 жылғы 8 сәуірдегі</w:t>
            </w:r>
            <w:r>
              <w:br/>
            </w:r>
            <w:r>
              <w:rPr>
                <w:rFonts w:ascii="Times New Roman"/>
                <w:b w:val="false"/>
                <w:i w:val="false"/>
                <w:color w:val="000000"/>
                <w:sz w:val="20"/>
              </w:rPr>
              <w:t>№ 179 бұйрығына</w:t>
            </w:r>
            <w:r>
              <w:br/>
            </w:r>
            <w:r>
              <w:rPr>
                <w:rFonts w:ascii="Times New Roman"/>
                <w:b w:val="false"/>
                <w:i w:val="false"/>
                <w:color w:val="000000"/>
                <w:sz w:val="20"/>
              </w:rPr>
              <w:t>2-қосымша</w:t>
            </w:r>
          </w:p>
        </w:tc>
      </w:tr>
    </w:tbl>
    <w:bookmarkStart w:name="z8" w:id="5"/>
    <w:p>
      <w:pPr>
        <w:spacing w:after="0"/>
        <w:ind w:left="0"/>
        <w:jc w:val="left"/>
      </w:pPr>
      <w:r>
        <w:rPr>
          <w:rFonts w:ascii="Times New Roman"/>
          <w:b/>
          <w:i w:val="false"/>
          <w:color w:val="000000"/>
        </w:rPr>
        <w:t xml:space="preserve"> "Негізгі орта, жалпы орта білім беру ұйымдарында экстернат нысанында оқытуға рұқсат беру" мемлекеттік көрсетілетін қызмет стандарты</w:t>
      </w:r>
      <w:r>
        <w:br/>
      </w:r>
      <w:r>
        <w:rPr>
          <w:rFonts w:ascii="Times New Roman"/>
          <w:b/>
          <w:i w:val="false"/>
          <w:color w:val="000000"/>
        </w:rPr>
        <w:t>1. Жалпы ережелер</w:t>
      </w:r>
    </w:p>
    <w:bookmarkEnd w:id="5"/>
    <w:bookmarkStart w:name="z9" w:id="6"/>
    <w:p>
      <w:pPr>
        <w:spacing w:after="0"/>
        <w:ind w:left="0"/>
        <w:jc w:val="both"/>
      </w:pPr>
      <w:r>
        <w:rPr>
          <w:rFonts w:ascii="Times New Roman"/>
          <w:b w:val="false"/>
          <w:i w:val="false"/>
          <w:color w:val="ff0000"/>
          <w:sz w:val="28"/>
        </w:rPr>
        <w:t xml:space="preserve">
      Ескерту. Күші жойылды – ҚР Білім және ғылым министрінің 29.05.2020 </w:t>
      </w:r>
      <w:r>
        <w:rPr>
          <w:rFonts w:ascii="Times New Roman"/>
          <w:b w:val="false"/>
          <w:i w:val="false"/>
          <w:color w:val="ff0000"/>
          <w:sz w:val="28"/>
        </w:rPr>
        <w:t>№ 225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bookmarkEnd w:id="6"/>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2016 жылғы 22 қаңтардағы</w:t>
            </w:r>
            <w:r>
              <w:br/>
            </w:r>
            <w:r>
              <w:rPr>
                <w:rFonts w:ascii="Times New Roman"/>
                <w:b w:val="false"/>
                <w:i w:val="false"/>
                <w:color w:val="000000"/>
                <w:sz w:val="20"/>
              </w:rPr>
              <w:t>№ 68 бұйрығына</w:t>
            </w:r>
            <w:r>
              <w:br/>
            </w:r>
            <w:r>
              <w:rPr>
                <w:rFonts w:ascii="Times New Roman"/>
                <w:b w:val="false"/>
                <w:i w:val="false"/>
                <w:color w:val="000000"/>
                <w:sz w:val="20"/>
              </w:rPr>
              <w:t>2-қосымша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2015 жылғы 8 сәуірдегі</w:t>
            </w:r>
            <w:r>
              <w:br/>
            </w:r>
            <w:r>
              <w:rPr>
                <w:rFonts w:ascii="Times New Roman"/>
                <w:b w:val="false"/>
                <w:i w:val="false"/>
                <w:color w:val="000000"/>
                <w:sz w:val="20"/>
              </w:rPr>
              <w:t>№ 179 бұйрығына</w:t>
            </w:r>
            <w:r>
              <w:br/>
            </w:r>
            <w:r>
              <w:rPr>
                <w:rFonts w:ascii="Times New Roman"/>
                <w:b w:val="false"/>
                <w:i w:val="false"/>
                <w:color w:val="000000"/>
                <w:sz w:val="20"/>
              </w:rPr>
              <w:t>3-қосымша</w:t>
            </w:r>
          </w:p>
        </w:tc>
      </w:tr>
    </w:tbl>
    <w:bookmarkStart w:name="z33" w:id="7"/>
    <w:p>
      <w:pPr>
        <w:spacing w:after="0"/>
        <w:ind w:left="0"/>
        <w:jc w:val="left"/>
      </w:pPr>
      <w:r>
        <w:rPr>
          <w:rFonts w:ascii="Times New Roman"/>
          <w:b/>
          <w:i w:val="false"/>
          <w:color w:val="000000"/>
        </w:rPr>
        <w:t xml:space="preserve"> "Негізгі орта, жалпы орта білім беру туралы құжаттардың телнұсқаларын беру" мемлекеттік көрсетілетін қызмет стандарты</w:t>
      </w:r>
      <w:r>
        <w:br/>
      </w:r>
      <w:r>
        <w:rPr>
          <w:rFonts w:ascii="Times New Roman"/>
          <w:b/>
          <w:i w:val="false"/>
          <w:color w:val="000000"/>
        </w:rPr>
        <w:t>1. Жалпы ережелер</w:t>
      </w:r>
    </w:p>
    <w:bookmarkEnd w:id="7"/>
    <w:bookmarkStart w:name="z34" w:id="8"/>
    <w:p>
      <w:pPr>
        <w:spacing w:after="0"/>
        <w:ind w:left="0"/>
        <w:jc w:val="both"/>
      </w:pPr>
      <w:r>
        <w:rPr>
          <w:rFonts w:ascii="Times New Roman"/>
          <w:b w:val="false"/>
          <w:i w:val="false"/>
          <w:color w:val="000000"/>
          <w:sz w:val="28"/>
        </w:rPr>
        <w:t>
      1. "Негізгі орта, жалпы орта білім беру туралы құжаттардың телнұсқаларын беру" мемлекеттік көрсетілетін қызметі (бұдан әрі - мемлекеттік көрсетілетін қызмет).</w:t>
      </w:r>
    </w:p>
    <w:bookmarkEnd w:id="8"/>
    <w:bookmarkStart w:name="z35" w:id="9"/>
    <w:p>
      <w:pPr>
        <w:spacing w:after="0"/>
        <w:ind w:left="0"/>
        <w:jc w:val="both"/>
      </w:pPr>
      <w:r>
        <w:rPr>
          <w:rFonts w:ascii="Times New Roman"/>
          <w:b w:val="false"/>
          <w:i w:val="false"/>
          <w:color w:val="000000"/>
          <w:sz w:val="28"/>
        </w:rPr>
        <w:t>
      2. Мемлекеттік көрсетілетін қызмет стандартын Қазақстан Республикасы Білім және ғылым министрлігі әзірлеген.</w:t>
      </w:r>
    </w:p>
    <w:bookmarkEnd w:id="9"/>
    <w:bookmarkStart w:name="z36" w:id="10"/>
    <w:p>
      <w:pPr>
        <w:spacing w:after="0"/>
        <w:ind w:left="0"/>
        <w:jc w:val="both"/>
      </w:pPr>
      <w:r>
        <w:rPr>
          <w:rFonts w:ascii="Times New Roman"/>
          <w:b w:val="false"/>
          <w:i w:val="false"/>
          <w:color w:val="000000"/>
          <w:sz w:val="28"/>
        </w:rPr>
        <w:t>
      3. Мемлекеттік қызметті Қазақстан Республикасының негізгі орта және жалпы орта білім беру ұйымдары (бұдан әрі - көрсетілетін қызметті беруші) көрсетеді.</w:t>
      </w:r>
    </w:p>
    <w:bookmarkEnd w:id="10"/>
    <w:p>
      <w:pPr>
        <w:spacing w:after="0"/>
        <w:ind w:left="0"/>
        <w:jc w:val="both"/>
      </w:pPr>
      <w:r>
        <w:rPr>
          <w:rFonts w:ascii="Times New Roman"/>
          <w:b w:val="false"/>
          <w:i w:val="false"/>
          <w:color w:val="000000"/>
          <w:sz w:val="28"/>
        </w:rPr>
        <w:t>
      Өтінішті қабылдау және мемлекеттік қызмет көрсетудің нәтижесін беру:</w:t>
      </w:r>
    </w:p>
    <w:p>
      <w:pPr>
        <w:spacing w:after="0"/>
        <w:ind w:left="0"/>
        <w:jc w:val="both"/>
      </w:pPr>
      <w:r>
        <w:rPr>
          <w:rFonts w:ascii="Times New Roman"/>
          <w:b w:val="false"/>
          <w:i w:val="false"/>
          <w:color w:val="000000"/>
          <w:sz w:val="28"/>
        </w:rPr>
        <w:t>
      1) көрсетілетін қызметті берушінің кеңсесі;</w:t>
      </w:r>
    </w:p>
    <w:p>
      <w:pPr>
        <w:spacing w:after="0"/>
        <w:ind w:left="0"/>
        <w:jc w:val="both"/>
      </w:pPr>
      <w:r>
        <w:rPr>
          <w:rFonts w:ascii="Times New Roman"/>
          <w:b w:val="false"/>
          <w:i w:val="false"/>
          <w:color w:val="000000"/>
          <w:sz w:val="28"/>
        </w:rPr>
        <w:t xml:space="preserve">
      2) "Азаматтарға арналған үкімет" мемлекеттік корпорациясы" коммерциялық емес акционерлік қоғамы (бұдан әрі - Мемлекеттік корпорация) арқылы жүзеге асырылады. </w:t>
      </w:r>
    </w:p>
    <w:bookmarkStart w:name="z37" w:id="11"/>
    <w:p>
      <w:pPr>
        <w:spacing w:after="0"/>
        <w:ind w:left="0"/>
        <w:jc w:val="left"/>
      </w:pPr>
      <w:r>
        <w:rPr>
          <w:rFonts w:ascii="Times New Roman"/>
          <w:b/>
          <w:i w:val="false"/>
          <w:color w:val="000000"/>
        </w:rPr>
        <w:t xml:space="preserve"> 2. Мемлекеттік қызмет көрсету тәртібі</w:t>
      </w:r>
    </w:p>
    <w:bookmarkEnd w:id="11"/>
    <w:bookmarkStart w:name="z38" w:id="12"/>
    <w:p>
      <w:pPr>
        <w:spacing w:after="0"/>
        <w:ind w:left="0"/>
        <w:jc w:val="both"/>
      </w:pPr>
      <w:r>
        <w:rPr>
          <w:rFonts w:ascii="Times New Roman"/>
          <w:b w:val="false"/>
          <w:i w:val="false"/>
          <w:color w:val="000000"/>
          <w:sz w:val="28"/>
        </w:rPr>
        <w:t>
      4. Мемлекеттік қызмет көрсету мерзімі:</w:t>
      </w:r>
    </w:p>
    <w:bookmarkEnd w:id="12"/>
    <w:p>
      <w:pPr>
        <w:spacing w:after="0"/>
        <w:ind w:left="0"/>
        <w:jc w:val="both"/>
      </w:pPr>
      <w:r>
        <w:rPr>
          <w:rFonts w:ascii="Times New Roman"/>
          <w:b w:val="false"/>
          <w:i w:val="false"/>
          <w:color w:val="000000"/>
          <w:sz w:val="28"/>
        </w:rPr>
        <w:t>
      1) көрсетілетін қызметті берушіге немесе Мемлекеттік корпорацияға өтініш берген кезде көрсетілетін қызметті алушы құжаттарды тапсырған сәттен бастап - 15 жұмыс күні;</w:t>
      </w:r>
    </w:p>
    <w:p>
      <w:pPr>
        <w:spacing w:after="0"/>
        <w:ind w:left="0"/>
        <w:jc w:val="both"/>
      </w:pPr>
      <w:r>
        <w:rPr>
          <w:rFonts w:ascii="Times New Roman"/>
          <w:b w:val="false"/>
          <w:i w:val="false"/>
          <w:color w:val="000000"/>
          <w:sz w:val="28"/>
        </w:rPr>
        <w:t>
      2) құжаттар топтамасын тапсыру үшін кезек күтудің рұқсат етілген ең ұзақ уақыты - 15 минут;</w:t>
      </w:r>
    </w:p>
    <w:p>
      <w:pPr>
        <w:spacing w:after="0"/>
        <w:ind w:left="0"/>
        <w:jc w:val="both"/>
      </w:pPr>
      <w:r>
        <w:rPr>
          <w:rFonts w:ascii="Times New Roman"/>
          <w:b w:val="false"/>
          <w:i w:val="false"/>
          <w:color w:val="000000"/>
          <w:sz w:val="28"/>
        </w:rPr>
        <w:t>
      3) қызмет көрсетудің рұқсат етілген ең ұзақ уақыты - 15 минут.</w:t>
      </w:r>
    </w:p>
    <w:bookmarkStart w:name="z39" w:id="13"/>
    <w:p>
      <w:pPr>
        <w:spacing w:after="0"/>
        <w:ind w:left="0"/>
        <w:jc w:val="both"/>
      </w:pPr>
      <w:r>
        <w:rPr>
          <w:rFonts w:ascii="Times New Roman"/>
          <w:b w:val="false"/>
          <w:i w:val="false"/>
          <w:color w:val="000000"/>
          <w:sz w:val="28"/>
        </w:rPr>
        <w:t>
      5. Мемлекеттік қызмет көрсету нысаны: қағаз түрінде.</w:t>
      </w:r>
    </w:p>
    <w:bookmarkEnd w:id="13"/>
    <w:bookmarkStart w:name="z40" w:id="14"/>
    <w:p>
      <w:pPr>
        <w:spacing w:after="0"/>
        <w:ind w:left="0"/>
        <w:jc w:val="both"/>
      </w:pPr>
      <w:r>
        <w:rPr>
          <w:rFonts w:ascii="Times New Roman"/>
          <w:b w:val="false"/>
          <w:i w:val="false"/>
          <w:color w:val="000000"/>
          <w:sz w:val="28"/>
        </w:rPr>
        <w:t>
      6. Мемлекеттік қызмет көрсету нәтижесі негізгі орта білім туралы куәліктің телнұсқасын, жалпы орта білім туралы аттестаттың телнұсқасын беру болып табылады.</w:t>
      </w:r>
    </w:p>
    <w:bookmarkEnd w:id="14"/>
    <w:p>
      <w:pPr>
        <w:spacing w:after="0"/>
        <w:ind w:left="0"/>
        <w:jc w:val="both"/>
      </w:pPr>
      <w:r>
        <w:rPr>
          <w:rFonts w:ascii="Times New Roman"/>
          <w:b w:val="false"/>
          <w:i w:val="false"/>
          <w:color w:val="000000"/>
          <w:sz w:val="28"/>
        </w:rPr>
        <w:t>
      Мемлекеттік қызмет көрсету нәтижесін ұсыну нысаны: қағаз түрінде.</w:t>
      </w:r>
    </w:p>
    <w:bookmarkStart w:name="z41" w:id="15"/>
    <w:p>
      <w:pPr>
        <w:spacing w:after="0"/>
        <w:ind w:left="0"/>
        <w:jc w:val="both"/>
      </w:pPr>
      <w:r>
        <w:rPr>
          <w:rFonts w:ascii="Times New Roman"/>
          <w:b w:val="false"/>
          <w:i w:val="false"/>
          <w:color w:val="000000"/>
          <w:sz w:val="28"/>
        </w:rPr>
        <w:t>
      7. Мемлекеттік қызмет жеке тұлғаларға тегін көрсетіледі (бұдан әрі - көрсетілетін қызметті алушы).</w:t>
      </w:r>
    </w:p>
    <w:bookmarkEnd w:id="15"/>
    <w:bookmarkStart w:name="z42" w:id="16"/>
    <w:p>
      <w:pPr>
        <w:spacing w:after="0"/>
        <w:ind w:left="0"/>
        <w:jc w:val="both"/>
      </w:pPr>
      <w:r>
        <w:rPr>
          <w:rFonts w:ascii="Times New Roman"/>
          <w:b w:val="false"/>
          <w:i w:val="false"/>
          <w:color w:val="000000"/>
          <w:sz w:val="28"/>
        </w:rPr>
        <w:t>
      8. Жұмыс кестесі:</w:t>
      </w:r>
    </w:p>
    <w:bookmarkEnd w:id="16"/>
    <w:p>
      <w:pPr>
        <w:spacing w:after="0"/>
        <w:ind w:left="0"/>
        <w:jc w:val="both"/>
      </w:pPr>
      <w:r>
        <w:rPr>
          <w:rFonts w:ascii="Times New Roman"/>
          <w:b w:val="false"/>
          <w:i w:val="false"/>
          <w:color w:val="000000"/>
          <w:sz w:val="28"/>
        </w:rPr>
        <w:t>
      1) көрсетілетін қызметті беруші: 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p>
      <w:pPr>
        <w:spacing w:after="0"/>
        <w:ind w:left="0"/>
        <w:jc w:val="both"/>
      </w:pPr>
      <w:r>
        <w:rPr>
          <w:rFonts w:ascii="Times New Roman"/>
          <w:b w:val="false"/>
          <w:i w:val="false"/>
          <w:color w:val="000000"/>
          <w:sz w:val="28"/>
        </w:rPr>
        <w:t>
      Өтініштерді қабылдау және нәтижелерді беру сағат 13.00-ден 14.30-ға дейінгі түскі үзіліспен сағат 09.00-ден 18.30-ға дейін жүзеге асырылады.</w:t>
      </w:r>
    </w:p>
    <w:p>
      <w:pPr>
        <w:spacing w:after="0"/>
        <w:ind w:left="0"/>
        <w:jc w:val="both"/>
      </w:pPr>
      <w:r>
        <w:rPr>
          <w:rFonts w:ascii="Times New Roman"/>
          <w:b w:val="false"/>
          <w:i w:val="false"/>
          <w:color w:val="000000"/>
          <w:sz w:val="28"/>
        </w:rPr>
        <w:t>
      Мемлекеттік қызмет алдын ала жазылусыз және жеделдетілген қызмет көрсетусіз кезек күту тәртібімен көрсетіледі;</w:t>
      </w:r>
    </w:p>
    <w:p>
      <w:pPr>
        <w:spacing w:after="0"/>
        <w:ind w:left="0"/>
        <w:jc w:val="both"/>
      </w:pPr>
      <w:r>
        <w:rPr>
          <w:rFonts w:ascii="Times New Roman"/>
          <w:b w:val="false"/>
          <w:i w:val="false"/>
          <w:color w:val="000000"/>
          <w:sz w:val="28"/>
        </w:rPr>
        <w:t>
      2) Мемлекеттік корпорация: Қазақстан Республикасының еңбек заңнамасына сәйкес жексенбі және мереке күндерін қоспағанда, дүйсенбі - сенбі аралығында белгіленген жұмыс кестесіне сәйкес үзіліссіз сағат 9.00-ден бастап 20.00-ге дейін.</w:t>
      </w:r>
    </w:p>
    <w:p>
      <w:pPr>
        <w:spacing w:after="0"/>
        <w:ind w:left="0"/>
        <w:jc w:val="both"/>
      </w:pPr>
      <w:r>
        <w:rPr>
          <w:rFonts w:ascii="Times New Roman"/>
          <w:b w:val="false"/>
          <w:i w:val="false"/>
          <w:color w:val="000000"/>
          <w:sz w:val="28"/>
        </w:rPr>
        <w:t>
      Қабылдау көрсетілетін қызметті алушының таңдауы бойынша жеделдетілген қызмет көрсетусіз жүзеге асырылады, "электронды үкімет" веб-порталы арқылы электронды кезекті "броньдау" мүмкіндігі бар.</w:t>
      </w:r>
    </w:p>
    <w:bookmarkStart w:name="z43" w:id="17"/>
    <w:p>
      <w:pPr>
        <w:spacing w:after="0"/>
        <w:ind w:left="0"/>
        <w:jc w:val="both"/>
      </w:pPr>
      <w:r>
        <w:rPr>
          <w:rFonts w:ascii="Times New Roman"/>
          <w:b w:val="false"/>
          <w:i w:val="false"/>
          <w:color w:val="000000"/>
          <w:sz w:val="28"/>
        </w:rPr>
        <w:t>
      9. Мемлекеттік қызмет көрсету үшін қажетті құжаттардың тізбесі:</w:t>
      </w:r>
    </w:p>
    <w:bookmarkEnd w:id="17"/>
    <w:p>
      <w:pPr>
        <w:spacing w:after="0"/>
        <w:ind w:left="0"/>
        <w:jc w:val="both"/>
      </w:pPr>
      <w:r>
        <w:rPr>
          <w:rFonts w:ascii="Times New Roman"/>
          <w:b w:val="false"/>
          <w:i w:val="false"/>
          <w:color w:val="000000"/>
          <w:sz w:val="28"/>
        </w:rPr>
        <w:t>
      көрсетілетін қызметті берушіге жүгінген кезде:</w:t>
      </w:r>
    </w:p>
    <w:p>
      <w:pPr>
        <w:spacing w:after="0"/>
        <w:ind w:left="0"/>
        <w:jc w:val="both"/>
      </w:pPr>
      <w:r>
        <w:rPr>
          <w:rFonts w:ascii="Times New Roman"/>
          <w:b w:val="false"/>
          <w:i w:val="false"/>
          <w:color w:val="000000"/>
          <w:sz w:val="28"/>
        </w:rPr>
        <w:t>
      1) осы мемлекеттік көрсетілетін қызмет стандартына 1-қосымшаға сәйкес құжатты жоғалтқан көрсетілетін қызметті алушының білім беру ұйымы басшысының атына жазылған құжаттың жоғалу жағдайы немесе басқа да себептері көрсетілген өтініші;</w:t>
      </w:r>
    </w:p>
    <w:p>
      <w:pPr>
        <w:spacing w:after="0"/>
        <w:ind w:left="0"/>
        <w:jc w:val="both"/>
      </w:pPr>
      <w:r>
        <w:rPr>
          <w:rFonts w:ascii="Times New Roman"/>
          <w:b w:val="false"/>
          <w:i w:val="false"/>
          <w:color w:val="000000"/>
          <w:sz w:val="28"/>
        </w:rPr>
        <w:t>
      2) кәмелетке толмаған баланың ата-анасының (заңды өкілінің) жеке куәлігімен (паспортымен) бірге туу туралы куәлігінің (2008 жылы туылған жағдайда) көшірмесі немесе көрсетілетін қызметті алушының жеке басын куәландыратын құжат (тұлғаны сәйкестендіру үшін);</w:t>
      </w:r>
    </w:p>
    <w:p>
      <w:pPr>
        <w:spacing w:after="0"/>
        <w:ind w:left="0"/>
        <w:jc w:val="both"/>
      </w:pPr>
      <w:r>
        <w:rPr>
          <w:rFonts w:ascii="Times New Roman"/>
          <w:b w:val="false"/>
          <w:i w:val="false"/>
          <w:color w:val="000000"/>
          <w:sz w:val="28"/>
        </w:rPr>
        <w:t>
      Қазақстан Республикасы аумағында 2008 жылдан кейін шығарылған тұлғаның жеке басын куәландыратын құжаттар, туу туралы куәліктер туралы мәліметті көрсетілген қызметті берушінің қызметкері және Мемлекеттік корпорация қызметкері тиісті мемлекеттік ақпараттық жүйелерден алады.</w:t>
      </w:r>
    </w:p>
    <w:p>
      <w:pPr>
        <w:spacing w:after="0"/>
        <w:ind w:left="0"/>
        <w:jc w:val="both"/>
      </w:pPr>
      <w:r>
        <w:rPr>
          <w:rFonts w:ascii="Times New Roman"/>
          <w:b w:val="false"/>
          <w:i w:val="false"/>
          <w:color w:val="000000"/>
          <w:sz w:val="28"/>
        </w:rPr>
        <w:t>
      Мемлекеттік корпорацияға жүгінген кезде:</w:t>
      </w:r>
    </w:p>
    <w:p>
      <w:pPr>
        <w:spacing w:after="0"/>
        <w:ind w:left="0"/>
        <w:jc w:val="both"/>
      </w:pPr>
      <w:r>
        <w:rPr>
          <w:rFonts w:ascii="Times New Roman"/>
          <w:b w:val="false"/>
          <w:i w:val="false"/>
          <w:color w:val="000000"/>
          <w:sz w:val="28"/>
        </w:rPr>
        <w:t>
      1) осы мемлекеттік көрсетілетін қызмет стандартына 1-қосымшаға сәйкес көрсетілетін қызметті алушының құжаттың жоғалу жағдайы немесе баска да себептері көрсетілген өтініші;</w:t>
      </w:r>
    </w:p>
    <w:p>
      <w:pPr>
        <w:spacing w:after="0"/>
        <w:ind w:left="0"/>
        <w:jc w:val="both"/>
      </w:pPr>
      <w:r>
        <w:rPr>
          <w:rFonts w:ascii="Times New Roman"/>
          <w:b w:val="false"/>
          <w:i w:val="false"/>
          <w:color w:val="000000"/>
          <w:sz w:val="28"/>
        </w:rPr>
        <w:t>
      2) кәмелетке толмаған баланың ата-анасының (заңды өкілінің) жеке куәлігімен (паспортымен) бірге туу туралы куәлігінің (2008 жылы туылған жағдайда) көшірмесі немесе көрсетілетін қызметті алушының жеке басын куәландыратын құжат (тұлғаны сәйкестендіру үшін);</w:t>
      </w:r>
    </w:p>
    <w:p>
      <w:pPr>
        <w:spacing w:after="0"/>
        <w:ind w:left="0"/>
        <w:jc w:val="both"/>
      </w:pPr>
      <w:r>
        <w:rPr>
          <w:rFonts w:ascii="Times New Roman"/>
          <w:b w:val="false"/>
          <w:i w:val="false"/>
          <w:color w:val="000000"/>
          <w:sz w:val="28"/>
        </w:rPr>
        <w:t>
      Мемлекеттік ақпараттық жүйелерде тұрған Қазақстан Республикасы аумағында 2008 жылдан кейін шығарылған тұлғаның жеке басын куәландыратын құжаттар, туу туралы куәліктер туралы мәліметті көрсетілген қызметті берушінің қызметкері тиісті мемлекеттік ақпараттық жүйелерден алады.</w:t>
      </w:r>
    </w:p>
    <w:p>
      <w:pPr>
        <w:spacing w:after="0"/>
        <w:ind w:left="0"/>
        <w:jc w:val="both"/>
      </w:pPr>
      <w:r>
        <w:rPr>
          <w:rFonts w:ascii="Times New Roman"/>
          <w:b w:val="false"/>
          <w:i w:val="false"/>
          <w:color w:val="000000"/>
          <w:sz w:val="28"/>
        </w:rPr>
        <w:t>
      Көрсетілетін қызметті беруші мен Мемлекеттік корпорация қызметкері мемлекеттік қызмет көрсету кезінде Қазақстан Республикасының заңдарында өзгеше көзделмесе, көрсетілетін қызметті алушыдан ақпараттық жүйелерде қамтылған заңмен қорғалатын құпия мәліметтерді пайдалануға келісімін алады.</w:t>
      </w:r>
    </w:p>
    <w:p>
      <w:pPr>
        <w:spacing w:after="0"/>
        <w:ind w:left="0"/>
        <w:jc w:val="both"/>
      </w:pPr>
      <w:r>
        <w:rPr>
          <w:rFonts w:ascii="Times New Roman"/>
          <w:b w:val="false"/>
          <w:i w:val="false"/>
          <w:color w:val="000000"/>
          <w:sz w:val="28"/>
        </w:rPr>
        <w:t>
      Мемлекеттік корпорация арқылы құжаттар қабылдау кезінде көрсетілетін қызметті алушыға тиісті құжаттардың қабылданғаны туралы қолхат беріледі.</w:t>
      </w:r>
    </w:p>
    <w:p>
      <w:pPr>
        <w:spacing w:after="0"/>
        <w:ind w:left="0"/>
        <w:jc w:val="both"/>
      </w:pPr>
      <w:r>
        <w:rPr>
          <w:rFonts w:ascii="Times New Roman"/>
          <w:b w:val="false"/>
          <w:i w:val="false"/>
          <w:color w:val="000000"/>
          <w:sz w:val="28"/>
        </w:rPr>
        <w:t>
      Мемлекеттік корпорацияда дайын құжаттарды беру тиісті құжаттардың қабылданғандығы туралы қолхаттың негізінде, жеке тұлғаны куәландыратын құжатты (немесе оның өкілінің нотариалды расталған сенімхатын) көрсеткен кезде жүзеге асырылады.</w:t>
      </w:r>
    </w:p>
    <w:p>
      <w:pPr>
        <w:spacing w:after="0"/>
        <w:ind w:left="0"/>
        <w:jc w:val="both"/>
      </w:pPr>
      <w:r>
        <w:rPr>
          <w:rFonts w:ascii="Times New Roman"/>
          <w:b w:val="false"/>
          <w:i w:val="false"/>
          <w:color w:val="000000"/>
          <w:sz w:val="28"/>
        </w:rPr>
        <w:t>
      Мемлекеттік корпорация нәтиженің бір ай мерзім ішінде сақталуын қамтамасыз етеді, содан кейін оны көрсетілетін қызметті берушіге одан әрі сақтау үшін жібереді. Көрсетілетін қызметті алушы бір ай өткеннен кейін хабарласқан жағдайда, Мемлекеттік корпорацияның сұранысы бойынша көрсетілетін қызметті беруші дайын құжаттарды көрсетілетін қызметті алушыға беру үшін бір жұмыс күнінің ішінде Мемлекеттік корпорацияға жібереді.</w:t>
      </w:r>
    </w:p>
    <w:bookmarkStart w:name="z44" w:id="18"/>
    <w:p>
      <w:pPr>
        <w:spacing w:after="0"/>
        <w:ind w:left="0"/>
        <w:jc w:val="both"/>
      </w:pPr>
      <w:r>
        <w:rPr>
          <w:rFonts w:ascii="Times New Roman"/>
          <w:b w:val="false"/>
          <w:i w:val="false"/>
          <w:color w:val="000000"/>
          <w:sz w:val="28"/>
        </w:rPr>
        <w:t>
      10. Осы мемлекеттік көрсетілетін қызмет стандартының 9-тармағына сәйкес көрсетілетін қызметті алушы құжаттар топтамасын толық ұсынбаған жағдайда, Мемлекеттік корпорация қызметкері өтінішті қабылдаудан бас тартады және осы мемлекеттік көрсетілетін қызмет стандартына 2-қосымшаға сәйкес нысан бойынша құжаттарды қабылдаудан бас тарту туралы қолхат береді.</w:t>
      </w:r>
    </w:p>
    <w:bookmarkEnd w:id="18"/>
    <w:bookmarkStart w:name="z45" w:id="19"/>
    <w:p>
      <w:pPr>
        <w:spacing w:after="0"/>
        <w:ind w:left="0"/>
        <w:jc w:val="left"/>
      </w:pPr>
      <w:r>
        <w:rPr>
          <w:rFonts w:ascii="Times New Roman"/>
          <w:b/>
          <w:i w:val="false"/>
          <w:color w:val="000000"/>
        </w:rPr>
        <w:t xml:space="preserve"> 3. Мемлекеттік қызмет көрсету мәселелері бойынша көрсетілетін қызметті берушінің және (немесе) оның лауазымды адамдарының, Мемлекеттік корпорацияның және (немесе) олардың қызметкерлерінің шешімдеріне, әрекетіне (әрекетсіздігіне) шағымдану тәртібі</w:t>
      </w:r>
    </w:p>
    <w:bookmarkEnd w:id="19"/>
    <w:bookmarkStart w:name="z46" w:id="20"/>
    <w:p>
      <w:pPr>
        <w:spacing w:after="0"/>
        <w:ind w:left="0"/>
        <w:jc w:val="both"/>
      </w:pPr>
      <w:r>
        <w:rPr>
          <w:rFonts w:ascii="Times New Roman"/>
          <w:b w:val="false"/>
          <w:i w:val="false"/>
          <w:color w:val="000000"/>
          <w:sz w:val="28"/>
        </w:rPr>
        <w:t>
      11. Көрсетілетін қызметті берушінің және (немесе) оның лауазымды тұлғаларының мемлекеттік қызмет көрсету мәселелері бойынша шешімдеріне, әрекетіне (әрекетсіздігіне) шағым көрсетілетін қызметті алушының тегі, аты, әкесінің аты (бар болса), мекенжайы, байланыс телефондары көрсетіле отырып, мекенжайлары:</w:t>
      </w:r>
    </w:p>
    <w:bookmarkEnd w:id="20"/>
    <w:p>
      <w:pPr>
        <w:spacing w:after="0"/>
        <w:ind w:left="0"/>
        <w:jc w:val="both"/>
      </w:pPr>
      <w:r>
        <w:rPr>
          <w:rFonts w:ascii="Times New Roman"/>
          <w:b w:val="false"/>
          <w:i w:val="false"/>
          <w:color w:val="000000"/>
          <w:sz w:val="28"/>
        </w:rPr>
        <w:t>
      1) Министрліктің www.edu.gov.kz интернет-ресурсының "Мемлекеттік көрсетілетін қызметтер" бөлімінде;</w:t>
      </w:r>
    </w:p>
    <w:p>
      <w:pPr>
        <w:spacing w:after="0"/>
        <w:ind w:left="0"/>
        <w:jc w:val="both"/>
      </w:pPr>
      <w:r>
        <w:rPr>
          <w:rFonts w:ascii="Times New Roman"/>
          <w:b w:val="false"/>
          <w:i w:val="false"/>
          <w:color w:val="000000"/>
          <w:sz w:val="28"/>
        </w:rPr>
        <w:t>
      2) республикалық маңызы бар қаланың және астананың, ауданның (облыстық маңызы бар қаланың) жергілікті атқарушы органдарының интернет-ресурстарында орналастырылған республикалық маңызы бар қаланың және астананың, ауданның (облыстық маңызы бар қаланың) жергілікті атқарушы органының басшысының атына беріледі.</w:t>
      </w:r>
    </w:p>
    <w:p>
      <w:pPr>
        <w:spacing w:after="0"/>
        <w:ind w:left="0"/>
        <w:jc w:val="both"/>
      </w:pPr>
      <w:r>
        <w:rPr>
          <w:rFonts w:ascii="Times New Roman"/>
          <w:b w:val="false"/>
          <w:i w:val="false"/>
          <w:color w:val="000000"/>
          <w:sz w:val="28"/>
        </w:rPr>
        <w:t>
      Шағымды қабылдаған адамның тегін және аты-жөнін, берілген шағымға жауап алу мерзімі мен орнын көрсете отырып, республикалық маңызы бар қаланың және астананың, ауданның (облыстық маңызы бар қаланың) жергілікті атқарушы органдарының, көрсетілетін қызметті берушінің кеңсесінде тіркелуі (мөртабан, кіріс нөмірі және күні) шағымның қабылдануын растау болып табылады.</w:t>
      </w:r>
    </w:p>
    <w:p>
      <w:pPr>
        <w:spacing w:after="0"/>
        <w:ind w:left="0"/>
        <w:jc w:val="both"/>
      </w:pPr>
      <w:r>
        <w:rPr>
          <w:rFonts w:ascii="Times New Roman"/>
          <w:b w:val="false"/>
          <w:i w:val="false"/>
          <w:color w:val="000000"/>
          <w:sz w:val="28"/>
        </w:rPr>
        <w:t>
      Мемлекеттік корпорация қызметкерінің әрекетіне (әрекетсіздігіне) шағым Мемлекеттік корпорацияның www.con.gov.kz. интернет-ресурсында көрсетілген мекенжайлар мен телефондар бойынша Мемлекеттік корпорацияның басшысына жіберіледі.</w:t>
      </w:r>
    </w:p>
    <w:p>
      <w:pPr>
        <w:spacing w:after="0"/>
        <w:ind w:left="0"/>
        <w:jc w:val="both"/>
      </w:pPr>
      <w:r>
        <w:rPr>
          <w:rFonts w:ascii="Times New Roman"/>
          <w:b w:val="false"/>
          <w:i w:val="false"/>
          <w:color w:val="000000"/>
          <w:sz w:val="28"/>
        </w:rPr>
        <w:t>
      Республикалық маңызы бар қаланың және астананың, ауданның (облыстық маңызы бар қаланың) жергілікті атқарушы органының, көрсетілетін қызметті берушінің, Мемлекеттік корпорацияның мекенжайына келіп түскен көрсетілетін қызметті алушының шағымы тіркелген күнінен бастап бес жұмыс күні ішінде қаралуға тиіс.</w:t>
      </w:r>
    </w:p>
    <w:p>
      <w:pPr>
        <w:spacing w:after="0"/>
        <w:ind w:left="0"/>
        <w:jc w:val="both"/>
      </w:pPr>
      <w:r>
        <w:rPr>
          <w:rFonts w:ascii="Times New Roman"/>
          <w:b w:val="false"/>
          <w:i w:val="false"/>
          <w:color w:val="000000"/>
          <w:sz w:val="28"/>
        </w:rPr>
        <w:t>
      Мемлекеттік қызмет көрсету нәтижелерімен келіспеген жағдайда, көрсетілетін қызметті алушы мемлекеттік қызмет көрсету сапасын бағалау және бақылау жөніндегі органға жүгіне алады.</w:t>
      </w:r>
    </w:p>
    <w:p>
      <w:pPr>
        <w:spacing w:after="0"/>
        <w:ind w:left="0"/>
        <w:jc w:val="both"/>
      </w:pPr>
      <w:r>
        <w:rPr>
          <w:rFonts w:ascii="Times New Roman"/>
          <w:b w:val="false"/>
          <w:i w:val="false"/>
          <w:color w:val="000000"/>
          <w:sz w:val="28"/>
        </w:rPr>
        <w:t>
      Мемлекеттік қызмет көрсету сапасын бағалау және бақылау жөніндегі органның мекенжайына келіп түскен көрсетілетін қызметті алушының шағымы тіркелген күнінен бастап он бес жұмыс күні ішінде қаралуға тиіс.</w:t>
      </w:r>
    </w:p>
    <w:p>
      <w:pPr>
        <w:spacing w:after="0"/>
        <w:ind w:left="0"/>
        <w:jc w:val="both"/>
      </w:pPr>
      <w:r>
        <w:rPr>
          <w:rFonts w:ascii="Times New Roman"/>
          <w:b w:val="false"/>
          <w:i w:val="false"/>
          <w:color w:val="000000"/>
          <w:sz w:val="28"/>
        </w:rPr>
        <w:t>
      Шағымдану тәртібі туралы ақпарат мемлекеттік қызмет көрсету мәселелері жөніндегі Бірыңғай байланыс орталығы арқылы ұсынылады.</w:t>
      </w:r>
    </w:p>
    <w:p>
      <w:pPr>
        <w:spacing w:after="0"/>
        <w:ind w:left="0"/>
        <w:jc w:val="both"/>
      </w:pPr>
      <w:r>
        <w:rPr>
          <w:rFonts w:ascii="Times New Roman"/>
          <w:b w:val="false"/>
          <w:i w:val="false"/>
          <w:color w:val="000000"/>
          <w:sz w:val="28"/>
        </w:rPr>
        <w:t>
      Жеке тұлғаның шағымында оның тегі, аты, әкесінің аты (бар болға жағдайда), поштасының мекенжайы көрсетіледі.</w:t>
      </w:r>
    </w:p>
    <w:bookmarkStart w:name="z47" w:id="21"/>
    <w:p>
      <w:pPr>
        <w:spacing w:after="0"/>
        <w:ind w:left="0"/>
        <w:jc w:val="both"/>
      </w:pPr>
      <w:r>
        <w:rPr>
          <w:rFonts w:ascii="Times New Roman"/>
          <w:b w:val="false"/>
          <w:i w:val="false"/>
          <w:color w:val="000000"/>
          <w:sz w:val="28"/>
        </w:rPr>
        <w:t xml:space="preserve">
      12. Көрсетілген қызмет нәтижелерімен келіспеген жағдайда, көрсетілетін қызметті алушы Қазақстан Республикасының заңнамасында белгіленген тәртіппен сотқа жүгінуге құқылы. </w:t>
      </w:r>
    </w:p>
    <w:bookmarkEnd w:id="21"/>
    <w:bookmarkStart w:name="z48" w:id="22"/>
    <w:p>
      <w:pPr>
        <w:spacing w:after="0"/>
        <w:ind w:left="0"/>
        <w:jc w:val="left"/>
      </w:pPr>
      <w:r>
        <w:rPr>
          <w:rFonts w:ascii="Times New Roman"/>
          <w:b/>
          <w:i w:val="false"/>
          <w:color w:val="000000"/>
        </w:rPr>
        <w:t xml:space="preserve"> 4. Мемлекеттік қызмет көрсетудің, оның ішінде Мемлекеттік корпорация арқылы көрсетілетін қызметтердің ерекшеліктері ескеріле отырып қойылатын өзге де талаптар</w:t>
      </w:r>
    </w:p>
    <w:bookmarkEnd w:id="22"/>
    <w:bookmarkStart w:name="z49" w:id="23"/>
    <w:p>
      <w:pPr>
        <w:spacing w:after="0"/>
        <w:ind w:left="0"/>
        <w:jc w:val="both"/>
      </w:pPr>
      <w:r>
        <w:rPr>
          <w:rFonts w:ascii="Times New Roman"/>
          <w:b w:val="false"/>
          <w:i w:val="false"/>
          <w:color w:val="000000"/>
          <w:sz w:val="28"/>
        </w:rPr>
        <w:t>
      13. Организм функцияларының тіршілік әрекетін шектейтін денсаулығы тұрақты бұзылған көрсетілетін қызметті алушылар қажет болған жағдайда Бірыңғай байланыс орталығының 1414, 8 800 080 7777 нөмірлеріне жүгінгенде, Мемлекеттік корпорацияның қызметкері мемлекеттік қызметті көрсету үшін құжат қабылдауды олардың тұрғылықты жерінде жүргізеді.</w:t>
      </w:r>
    </w:p>
    <w:bookmarkEnd w:id="23"/>
    <w:bookmarkStart w:name="z50" w:id="24"/>
    <w:p>
      <w:pPr>
        <w:spacing w:after="0"/>
        <w:ind w:left="0"/>
        <w:jc w:val="both"/>
      </w:pPr>
      <w:r>
        <w:rPr>
          <w:rFonts w:ascii="Times New Roman"/>
          <w:b w:val="false"/>
          <w:i w:val="false"/>
          <w:color w:val="000000"/>
          <w:sz w:val="28"/>
        </w:rPr>
        <w:t>
      14. Мемлекеттік қызмет көрсету орындарының мекенжайлары:</w:t>
      </w:r>
    </w:p>
    <w:bookmarkEnd w:id="24"/>
    <w:p>
      <w:pPr>
        <w:spacing w:after="0"/>
        <w:ind w:left="0"/>
        <w:jc w:val="both"/>
      </w:pPr>
      <w:r>
        <w:rPr>
          <w:rFonts w:ascii="Times New Roman"/>
          <w:b w:val="false"/>
          <w:i w:val="false"/>
          <w:color w:val="000000"/>
          <w:sz w:val="28"/>
        </w:rPr>
        <w:t>
      1) көрсетілетін қызметті берушінің, республикалық маңызы бар қаланың және астананың, ауданның (облыстық маңызы бар қаланың) жергілікті атқарушы органдарының интернет-ресурстарында;</w:t>
      </w:r>
    </w:p>
    <w:p>
      <w:pPr>
        <w:spacing w:after="0"/>
        <w:ind w:left="0"/>
        <w:jc w:val="both"/>
      </w:pPr>
      <w:r>
        <w:rPr>
          <w:rFonts w:ascii="Times New Roman"/>
          <w:b w:val="false"/>
          <w:i w:val="false"/>
          <w:color w:val="000000"/>
          <w:sz w:val="28"/>
        </w:rPr>
        <w:t>
      2) Мемлекеттік корпорацияның www.con.gov.kz интернет-ресурсында орналастырылған.</w:t>
      </w:r>
    </w:p>
    <w:bookmarkStart w:name="z51" w:id="25"/>
    <w:p>
      <w:pPr>
        <w:spacing w:after="0"/>
        <w:ind w:left="0"/>
        <w:jc w:val="both"/>
      </w:pPr>
      <w:r>
        <w:rPr>
          <w:rFonts w:ascii="Times New Roman"/>
          <w:b w:val="false"/>
          <w:i w:val="false"/>
          <w:color w:val="000000"/>
          <w:sz w:val="28"/>
        </w:rPr>
        <w:t>
      15. Көрсетілетін қызметті алушы портал арқылы жүгінген кезде ЭЦҚ-ның болуы талап етіледі.</w:t>
      </w:r>
    </w:p>
    <w:bookmarkEnd w:id="25"/>
    <w:bookmarkStart w:name="z52" w:id="26"/>
    <w:p>
      <w:pPr>
        <w:spacing w:after="0"/>
        <w:ind w:left="0"/>
        <w:jc w:val="both"/>
      </w:pPr>
      <w:r>
        <w:rPr>
          <w:rFonts w:ascii="Times New Roman"/>
          <w:b w:val="false"/>
          <w:i w:val="false"/>
          <w:color w:val="000000"/>
          <w:sz w:val="28"/>
        </w:rPr>
        <w:t>
      16. Көрсетілетін қызметті алушының мемлекеттік қызметті көрсету тәртібі туралы ақпаратты көрсетілетін қызметті берушінің анықтамалық қызметтері, мемлекеттік қызмет көрсету мәселелері жөніндегі бірыңғай байланыс орталығы арқылы қашықтықтан қол жеткізу режимінде алуға мүмкіндігі бар.</w:t>
      </w:r>
    </w:p>
    <w:bookmarkEnd w:id="26"/>
    <w:bookmarkStart w:name="z53" w:id="27"/>
    <w:p>
      <w:pPr>
        <w:spacing w:after="0"/>
        <w:ind w:left="0"/>
        <w:jc w:val="both"/>
      </w:pPr>
      <w:r>
        <w:rPr>
          <w:rFonts w:ascii="Times New Roman"/>
          <w:b w:val="false"/>
          <w:i w:val="false"/>
          <w:color w:val="000000"/>
          <w:sz w:val="28"/>
        </w:rPr>
        <w:t>
      17. Анықтама қызметтерінің байланыс телефондары www.edu.gov.kz интернет-ресурсының "Мемлекеттік көрсетілетін қызмет" бөлімінде орналастырылған. Мемлекеттік қызмет көрсету мәселелері жөніндегі бірыңғай байланыс орталығы: 8-800-080-7777, 1414.</w:t>
      </w:r>
    </w:p>
    <w:bookmarkEnd w:id="27"/>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"Негізгі орта, жалпы орта білім беру</w:t>
            </w:r>
            <w:r>
              <w:br/>
            </w:r>
            <w:r>
              <w:rPr>
                <w:rFonts w:ascii="Times New Roman"/>
                <w:b w:val="false"/>
                <w:i w:val="false"/>
                <w:color w:val="000000"/>
                <w:sz w:val="20"/>
              </w:rPr>
              <w:t>туралы құжаттардың телнұсқаларын беру"</w:t>
            </w:r>
            <w:r>
              <w:br/>
            </w:r>
            <w:r>
              <w:rPr>
                <w:rFonts w:ascii="Times New Roman"/>
                <w:b w:val="false"/>
                <w:i w:val="false"/>
                <w:color w:val="000000"/>
                <w:sz w:val="20"/>
              </w:rPr>
              <w:t>мемлекеттік көрсетілетін қызмет стандартына</w:t>
            </w:r>
            <w:r>
              <w:br/>
            </w:r>
            <w:r>
              <w:rPr>
                <w:rFonts w:ascii="Times New Roman"/>
                <w:b w:val="false"/>
                <w:i w:val="false"/>
                <w:color w:val="000000"/>
                <w:sz w:val="20"/>
              </w:rPr>
              <w:t>1-қосымша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tc>
      </w:tr>
    </w:tbl>
    <w:p>
      <w:pPr>
        <w:spacing w:after="0"/>
        <w:ind w:left="0"/>
        <w:jc w:val="both"/>
      </w:pPr>
      <w:r>
        <w:rPr>
          <w:rFonts w:ascii="Times New Roman"/>
          <w:b w:val="false"/>
          <w:i w:val="false"/>
          <w:color w:val="000000"/>
          <w:sz w:val="28"/>
        </w:rPr>
        <w:t>
      _______________________________________</w:t>
      </w:r>
    </w:p>
    <w:p>
      <w:pPr>
        <w:spacing w:after="0"/>
        <w:ind w:left="0"/>
        <w:jc w:val="both"/>
      </w:pPr>
      <w:r>
        <w:rPr>
          <w:rFonts w:ascii="Times New Roman"/>
          <w:b w:val="false"/>
          <w:i w:val="false"/>
          <w:color w:val="000000"/>
          <w:sz w:val="28"/>
        </w:rPr>
        <w:t>
      _______________________________________</w:t>
      </w:r>
    </w:p>
    <w:p>
      <w:pPr>
        <w:spacing w:after="0"/>
        <w:ind w:left="0"/>
        <w:jc w:val="both"/>
      </w:pPr>
      <w:r>
        <w:rPr>
          <w:rFonts w:ascii="Times New Roman"/>
          <w:b w:val="false"/>
          <w:i w:val="false"/>
          <w:color w:val="000000"/>
          <w:sz w:val="28"/>
        </w:rPr>
        <w:t xml:space="preserve">
      (оқу орнының атауы)      </w:t>
      </w:r>
    </w:p>
    <w:p>
      <w:pPr>
        <w:spacing w:after="0"/>
        <w:ind w:left="0"/>
        <w:jc w:val="both"/>
      </w:pPr>
      <w:r>
        <w:rPr>
          <w:rFonts w:ascii="Times New Roman"/>
          <w:b w:val="false"/>
          <w:i w:val="false"/>
          <w:color w:val="000000"/>
          <w:sz w:val="28"/>
        </w:rPr>
        <w:t>
      _______________________________________</w:t>
      </w:r>
    </w:p>
    <w:p>
      <w:pPr>
        <w:spacing w:after="0"/>
        <w:ind w:left="0"/>
        <w:jc w:val="both"/>
      </w:pPr>
      <w:r>
        <w:rPr>
          <w:rFonts w:ascii="Times New Roman"/>
          <w:b w:val="false"/>
          <w:i w:val="false"/>
          <w:color w:val="000000"/>
          <w:sz w:val="28"/>
        </w:rPr>
        <w:t>
      _______________________________________</w:t>
      </w:r>
    </w:p>
    <w:p>
      <w:pPr>
        <w:spacing w:after="0"/>
        <w:ind w:left="0"/>
        <w:jc w:val="both"/>
      </w:pPr>
      <w:r>
        <w:rPr>
          <w:rFonts w:ascii="Times New Roman"/>
          <w:b w:val="false"/>
          <w:i w:val="false"/>
          <w:color w:val="000000"/>
          <w:sz w:val="28"/>
        </w:rPr>
        <w:t>
      (толық Т.А.Ә. (болған жағдайда) және ЖСН)</w:t>
      </w:r>
    </w:p>
    <w:p>
      <w:pPr>
        <w:spacing w:after="0"/>
        <w:ind w:left="0"/>
        <w:jc w:val="both"/>
      </w:pPr>
      <w:r>
        <w:rPr>
          <w:rFonts w:ascii="Times New Roman"/>
          <w:b w:val="false"/>
          <w:i w:val="false"/>
          <w:color w:val="000000"/>
          <w:sz w:val="28"/>
        </w:rPr>
        <w:t>
      _______________________________________</w:t>
      </w:r>
    </w:p>
    <w:p>
      <w:pPr>
        <w:spacing w:after="0"/>
        <w:ind w:left="0"/>
        <w:jc w:val="both"/>
      </w:pPr>
      <w:r>
        <w:rPr>
          <w:rFonts w:ascii="Times New Roman"/>
          <w:b w:val="false"/>
          <w:i w:val="false"/>
          <w:color w:val="000000"/>
          <w:sz w:val="28"/>
        </w:rPr>
        <w:t>
      _______________________________________</w:t>
      </w:r>
    </w:p>
    <w:p>
      <w:pPr>
        <w:spacing w:after="0"/>
        <w:ind w:left="0"/>
        <w:jc w:val="both"/>
      </w:pPr>
      <w:r>
        <w:rPr>
          <w:rFonts w:ascii="Times New Roman"/>
          <w:b w:val="false"/>
          <w:i w:val="false"/>
          <w:color w:val="000000"/>
          <w:sz w:val="28"/>
        </w:rPr>
        <w:t xml:space="preserve">
      (бітірген жылы)        </w:t>
      </w:r>
    </w:p>
    <w:p>
      <w:pPr>
        <w:spacing w:after="0"/>
        <w:ind w:left="0"/>
        <w:jc w:val="both"/>
      </w:pPr>
      <w:r>
        <w:rPr>
          <w:rFonts w:ascii="Times New Roman"/>
          <w:b w:val="false"/>
          <w:i w:val="false"/>
          <w:color w:val="000000"/>
          <w:sz w:val="28"/>
        </w:rPr>
        <w:t>
      _______________________________________</w:t>
      </w:r>
    </w:p>
    <w:p>
      <w:pPr>
        <w:spacing w:after="0"/>
        <w:ind w:left="0"/>
        <w:jc w:val="both"/>
      </w:pPr>
      <w:r>
        <w:rPr>
          <w:rFonts w:ascii="Times New Roman"/>
          <w:b w:val="false"/>
          <w:i w:val="false"/>
          <w:color w:val="000000"/>
          <w:sz w:val="28"/>
        </w:rPr>
        <w:t>
      _______________________________________</w:t>
      </w:r>
    </w:p>
    <w:p>
      <w:pPr>
        <w:spacing w:after="0"/>
        <w:ind w:left="0"/>
        <w:jc w:val="both"/>
      </w:pPr>
      <w:r>
        <w:rPr>
          <w:rFonts w:ascii="Times New Roman"/>
          <w:b w:val="false"/>
          <w:i w:val="false"/>
          <w:color w:val="000000"/>
          <w:sz w:val="28"/>
        </w:rPr>
        <w:t xml:space="preserve">
      (Өзгерген жағдайда оқу орнының   </w:t>
      </w:r>
    </w:p>
    <w:p>
      <w:pPr>
        <w:spacing w:after="0"/>
        <w:ind w:left="0"/>
        <w:jc w:val="both"/>
      </w:pPr>
      <w:r>
        <w:rPr>
          <w:rFonts w:ascii="Times New Roman"/>
          <w:b w:val="false"/>
          <w:i w:val="false"/>
          <w:color w:val="000000"/>
          <w:sz w:val="28"/>
        </w:rPr>
        <w:t xml:space="preserve">
      атауы және мекенжайы)      </w:t>
      </w:r>
    </w:p>
    <w:p>
      <w:pPr>
        <w:spacing w:after="0"/>
        <w:ind w:left="0"/>
        <w:jc w:val="both"/>
      </w:pPr>
      <w:r>
        <w:rPr>
          <w:rFonts w:ascii="Times New Roman"/>
          <w:b w:val="false"/>
          <w:i w:val="false"/>
          <w:color w:val="000000"/>
          <w:sz w:val="28"/>
        </w:rPr>
        <w:t>
      Нысан</w:t>
      </w:r>
    </w:p>
    <w:p>
      <w:pPr>
        <w:spacing w:after="0"/>
        <w:ind w:left="0"/>
        <w:jc w:val="both"/>
      </w:pPr>
      <w:r>
        <w:rPr>
          <w:rFonts w:ascii="Times New Roman"/>
          <w:b w:val="false"/>
          <w:i w:val="false"/>
          <w:color w:val="000000"/>
          <w:sz w:val="28"/>
        </w:rPr>
        <w:t>
      Өтініш</w:t>
      </w:r>
    </w:p>
    <w:p>
      <w:pPr>
        <w:spacing w:after="0"/>
        <w:ind w:left="0"/>
        <w:jc w:val="both"/>
      </w:pPr>
      <w:r>
        <w:rPr>
          <w:rFonts w:ascii="Times New Roman"/>
          <w:b w:val="false"/>
          <w:i w:val="false"/>
          <w:color w:val="000000"/>
          <w:sz w:val="28"/>
        </w:rPr>
        <w:t>
      _____________________________________________________________________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w:t>
      </w:r>
    </w:p>
    <w:p>
      <w:pPr>
        <w:spacing w:after="0"/>
        <w:ind w:left="0"/>
        <w:jc w:val="both"/>
      </w:pPr>
      <w:r>
        <w:rPr>
          <w:rFonts w:ascii="Times New Roman"/>
          <w:b w:val="false"/>
          <w:i w:val="false"/>
          <w:color w:val="000000"/>
          <w:sz w:val="28"/>
        </w:rPr>
        <w:t>
      ___________ (себебін көрсету)</w:t>
      </w:r>
    </w:p>
    <w:p>
      <w:pPr>
        <w:spacing w:after="0"/>
        <w:ind w:left="0"/>
        <w:jc w:val="both"/>
      </w:pPr>
      <w:r>
        <w:rPr>
          <w:rFonts w:ascii="Times New Roman"/>
          <w:b w:val="false"/>
          <w:i w:val="false"/>
          <w:color w:val="000000"/>
          <w:sz w:val="28"/>
        </w:rPr>
        <w:t>
      _____________________________________________________________________</w:t>
      </w:r>
    </w:p>
    <w:p>
      <w:pPr>
        <w:spacing w:after="0"/>
        <w:ind w:left="0"/>
        <w:jc w:val="both"/>
      </w:pPr>
      <w:r>
        <w:rPr>
          <w:rFonts w:ascii="Times New Roman"/>
          <w:b w:val="false"/>
          <w:i w:val="false"/>
          <w:color w:val="000000"/>
          <w:sz w:val="28"/>
        </w:rPr>
        <w:t>
      _____________________________</w:t>
      </w:r>
    </w:p>
    <w:p>
      <w:pPr>
        <w:spacing w:after="0"/>
        <w:ind w:left="0"/>
        <w:jc w:val="both"/>
      </w:pPr>
      <w:r>
        <w:rPr>
          <w:rFonts w:ascii="Times New Roman"/>
          <w:b w:val="false"/>
          <w:i w:val="false"/>
          <w:color w:val="000000"/>
          <w:sz w:val="28"/>
        </w:rPr>
        <w:t>
      _____________________________________________________________________</w:t>
      </w:r>
    </w:p>
    <w:p>
      <w:pPr>
        <w:spacing w:after="0"/>
        <w:ind w:left="0"/>
        <w:jc w:val="both"/>
      </w:pPr>
      <w:r>
        <w:rPr>
          <w:rFonts w:ascii="Times New Roman"/>
          <w:b w:val="false"/>
          <w:i w:val="false"/>
          <w:color w:val="000000"/>
          <w:sz w:val="28"/>
        </w:rPr>
        <w:t>
      _____________________________</w:t>
      </w:r>
    </w:p>
    <w:p>
      <w:pPr>
        <w:spacing w:after="0"/>
        <w:ind w:left="0"/>
        <w:jc w:val="both"/>
      </w:pPr>
      <w:r>
        <w:rPr>
          <w:rFonts w:ascii="Times New Roman"/>
          <w:b w:val="false"/>
          <w:i w:val="false"/>
          <w:color w:val="000000"/>
          <w:sz w:val="28"/>
        </w:rPr>
        <w:t>
      аттестаттың (немесе куәліктің) телнұсқасын беруіңізді сұраймын.</w:t>
      </w:r>
    </w:p>
    <w:p>
      <w:pPr>
        <w:spacing w:after="0"/>
        <w:ind w:left="0"/>
        <w:jc w:val="both"/>
      </w:pPr>
      <w:r>
        <w:rPr>
          <w:rFonts w:ascii="Times New Roman"/>
          <w:b w:val="false"/>
          <w:i w:val="false"/>
          <w:color w:val="000000"/>
          <w:sz w:val="28"/>
        </w:rPr>
        <w:t>
      (керек құжаттың атауының көрсету қажет)</w:t>
      </w:r>
    </w:p>
    <w:p>
      <w:pPr>
        <w:spacing w:after="0"/>
        <w:ind w:left="0"/>
        <w:jc w:val="both"/>
      </w:pPr>
      <w:r>
        <w:rPr>
          <w:rFonts w:ascii="Times New Roman"/>
          <w:b w:val="false"/>
          <w:i w:val="false"/>
          <w:color w:val="000000"/>
          <w:sz w:val="28"/>
        </w:rPr>
        <w:t>
      Ақпараттық жүйелерде орналасқан заңмен қорғалатын құпиялардан тұратын</w:t>
      </w:r>
    </w:p>
    <w:p>
      <w:pPr>
        <w:spacing w:after="0"/>
        <w:ind w:left="0"/>
        <w:jc w:val="both"/>
      </w:pPr>
      <w:r>
        <w:rPr>
          <w:rFonts w:ascii="Times New Roman"/>
          <w:b w:val="false"/>
          <w:i w:val="false"/>
          <w:color w:val="000000"/>
          <w:sz w:val="28"/>
        </w:rPr>
        <w:t xml:space="preserve">
      мәліметтерді пайдалануға келісемін. </w:t>
      </w:r>
    </w:p>
    <w:p>
      <w:pPr>
        <w:spacing w:after="0"/>
        <w:ind w:left="0"/>
        <w:jc w:val="both"/>
      </w:pPr>
      <w:r>
        <w:rPr>
          <w:rFonts w:ascii="Times New Roman"/>
          <w:b w:val="false"/>
          <w:i w:val="false"/>
          <w:color w:val="000000"/>
          <w:sz w:val="28"/>
        </w:rPr>
        <w:t>
      _______________________20___ ж. "__________"</w:t>
      </w:r>
    </w:p>
    <w:p>
      <w:pPr>
        <w:spacing w:after="0"/>
        <w:ind w:left="0"/>
        <w:jc w:val="both"/>
      </w:pPr>
      <w:r>
        <w:rPr>
          <w:rFonts w:ascii="Times New Roman"/>
          <w:b w:val="false"/>
          <w:i w:val="false"/>
          <w:color w:val="000000"/>
          <w:sz w:val="28"/>
        </w:rPr>
        <w:t xml:space="preserve">
            (қолы)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"Негізгі орта, жалпы орта</w:t>
            </w:r>
            <w:r>
              <w:br/>
            </w:r>
            <w:r>
              <w:rPr>
                <w:rFonts w:ascii="Times New Roman"/>
                <w:b w:val="false"/>
                <w:i w:val="false"/>
                <w:color w:val="000000"/>
                <w:sz w:val="20"/>
              </w:rPr>
              <w:t>білім беру туралы құжаттардың</w:t>
            </w:r>
            <w:r>
              <w:br/>
            </w:r>
            <w:r>
              <w:rPr>
                <w:rFonts w:ascii="Times New Roman"/>
                <w:b w:val="false"/>
                <w:i w:val="false"/>
                <w:color w:val="000000"/>
                <w:sz w:val="20"/>
              </w:rPr>
              <w:t>телнұсқаларын беру" мемлекеттік</w:t>
            </w:r>
            <w:r>
              <w:br/>
            </w:r>
            <w:r>
              <w:rPr>
                <w:rFonts w:ascii="Times New Roman"/>
                <w:b w:val="false"/>
                <w:i w:val="false"/>
                <w:color w:val="000000"/>
                <w:sz w:val="20"/>
              </w:rPr>
              <w:t>көрсетілетін қызмет стандартына</w:t>
            </w:r>
            <w:r>
              <w:br/>
            </w:r>
            <w:r>
              <w:rPr>
                <w:rFonts w:ascii="Times New Roman"/>
                <w:b w:val="false"/>
                <w:i w:val="false"/>
                <w:color w:val="000000"/>
                <w:sz w:val="20"/>
              </w:rPr>
              <w:t>2-қосымша</w:t>
            </w:r>
          </w:p>
        </w:tc>
      </w:tr>
    </w:tbl>
    <w:p>
      <w:pPr>
        <w:spacing w:after="0"/>
        <w:ind w:left="0"/>
        <w:jc w:val="both"/>
      </w:pPr>
      <w:r>
        <w:rPr>
          <w:rFonts w:ascii="Times New Roman"/>
          <w:b w:val="false"/>
          <w:i w:val="false"/>
          <w:color w:val="000000"/>
          <w:sz w:val="28"/>
        </w:rPr>
        <w:t>
                  (Тегі, аты, әкесінің аты (болған</w:t>
      </w:r>
    </w:p>
    <w:p>
      <w:pPr>
        <w:spacing w:after="0"/>
        <w:ind w:left="0"/>
        <w:jc w:val="both"/>
      </w:pPr>
      <w:r>
        <w:rPr>
          <w:rFonts w:ascii="Times New Roman"/>
          <w:b w:val="false"/>
          <w:i w:val="false"/>
          <w:color w:val="000000"/>
          <w:sz w:val="28"/>
        </w:rPr>
        <w:t xml:space="preserve">
      жағдайда) (бұдан әрі - Т.А.Ә.) </w:t>
      </w:r>
    </w:p>
    <w:p>
      <w:pPr>
        <w:spacing w:after="0"/>
        <w:ind w:left="0"/>
        <w:jc w:val="both"/>
      </w:pPr>
      <w:r>
        <w:rPr>
          <w:rFonts w:ascii="Times New Roman"/>
          <w:b w:val="false"/>
          <w:i w:val="false"/>
          <w:color w:val="000000"/>
          <w:sz w:val="28"/>
        </w:rPr>
        <w:t xml:space="preserve">
      немесе көрсетілетін қызметті </w:t>
      </w:r>
    </w:p>
    <w:p>
      <w:pPr>
        <w:spacing w:after="0"/>
        <w:ind w:left="0"/>
        <w:jc w:val="both"/>
      </w:pPr>
      <w:r>
        <w:rPr>
          <w:rFonts w:ascii="Times New Roman"/>
          <w:b w:val="false"/>
          <w:i w:val="false"/>
          <w:color w:val="000000"/>
          <w:sz w:val="28"/>
        </w:rPr>
        <w:t xml:space="preserve">
      алушы ұйымының атауы)      </w:t>
      </w:r>
    </w:p>
    <w:p>
      <w:pPr>
        <w:spacing w:after="0"/>
        <w:ind w:left="0"/>
        <w:jc w:val="both"/>
      </w:pPr>
      <w:r>
        <w:rPr>
          <w:rFonts w:ascii="Times New Roman"/>
          <w:b w:val="false"/>
          <w:i w:val="false"/>
          <w:color w:val="000000"/>
          <w:sz w:val="28"/>
        </w:rPr>
        <w:t>
      ________________________________________</w:t>
      </w:r>
    </w:p>
    <w:p>
      <w:pPr>
        <w:spacing w:after="0"/>
        <w:ind w:left="0"/>
        <w:jc w:val="both"/>
      </w:pPr>
      <w:r>
        <w:rPr>
          <w:rFonts w:ascii="Times New Roman"/>
          <w:b w:val="false"/>
          <w:i w:val="false"/>
          <w:color w:val="000000"/>
          <w:sz w:val="28"/>
        </w:rPr>
        <w:t>
            (көрсетілетін қызметті алушының мекенжайы)</w:t>
      </w:r>
    </w:p>
    <w:p>
      <w:pPr>
        <w:spacing w:after="0"/>
        <w:ind w:left="0"/>
        <w:jc w:val="both"/>
      </w:pPr>
      <w:r>
        <w:rPr>
          <w:rFonts w:ascii="Times New Roman"/>
          <w:b w:val="false"/>
          <w:i w:val="false"/>
          <w:color w:val="000000"/>
          <w:sz w:val="28"/>
        </w:rPr>
        <w:t>
            Нысан</w:t>
      </w:r>
    </w:p>
    <w:p>
      <w:pPr>
        <w:spacing w:after="0"/>
        <w:ind w:left="0"/>
        <w:jc w:val="both"/>
      </w:pPr>
      <w:r>
        <w:rPr>
          <w:rFonts w:ascii="Times New Roman"/>
          <w:b w:val="false"/>
          <w:i w:val="false"/>
          <w:color w:val="000000"/>
          <w:sz w:val="28"/>
        </w:rPr>
        <w:t>
      Құжаттарды қабылдаудан бас тарту туралы қолхат</w:t>
      </w:r>
    </w:p>
    <w:p>
      <w:pPr>
        <w:spacing w:after="0"/>
        <w:ind w:left="0"/>
        <w:jc w:val="both"/>
      </w:pPr>
      <w:r>
        <w:rPr>
          <w:rFonts w:ascii="Times New Roman"/>
          <w:b w:val="false"/>
          <w:i w:val="false"/>
          <w:color w:val="000000"/>
          <w:sz w:val="28"/>
        </w:rPr>
        <w:t xml:space="preserve">
      "Мемлекеттік көрсетілетін қызметтер туралы" 2013 жылғы 15 сәуірдегі Қазақстан Республикасы Заңының </w:t>
      </w:r>
      <w:r>
        <w:rPr>
          <w:rFonts w:ascii="Times New Roman"/>
          <w:b w:val="false"/>
          <w:i w:val="false"/>
          <w:color w:val="000000"/>
          <w:sz w:val="28"/>
        </w:rPr>
        <w:t>20-бабының</w:t>
      </w:r>
      <w:r>
        <w:rPr>
          <w:rFonts w:ascii="Times New Roman"/>
          <w:b w:val="false"/>
          <w:i w:val="false"/>
          <w:color w:val="000000"/>
          <w:sz w:val="28"/>
        </w:rPr>
        <w:t xml:space="preserve"> 2-тармағын басшылыққа ала отырып, "Азаматтарға арналған үкімет" мемлекеттік корпорациясы" коммерциялық емес акционерлік қоғамы филиалының № ____ бөлімі (мекенжайын көрсету керек) Сіздің мемлекеттік көрсетілетін қызмет стандартында көрсетілген тізбеге сәйкес құжаттар топтамасын толық ұсынбағаныңызға байланысты (мемлекеттік көрсетілетін қызмет стандартына сәйкес мемлекеттік көрсетілетін қызметтің атауын көрсету қажет) мемлекеттік қызмет көрсетуге құжаттарды қабылдаудан бас тартады, атап айтқанда:</w:t>
      </w:r>
    </w:p>
    <w:p>
      <w:pPr>
        <w:spacing w:after="0"/>
        <w:ind w:left="0"/>
        <w:jc w:val="both"/>
      </w:pPr>
      <w:r>
        <w:rPr>
          <w:rFonts w:ascii="Times New Roman"/>
          <w:b w:val="false"/>
          <w:i w:val="false"/>
          <w:color w:val="000000"/>
          <w:sz w:val="28"/>
        </w:rPr>
        <w:t>
      жоқ құжаттардың атауы:</w:t>
      </w:r>
    </w:p>
    <w:p>
      <w:pPr>
        <w:spacing w:after="0"/>
        <w:ind w:left="0"/>
        <w:jc w:val="both"/>
      </w:pPr>
      <w:r>
        <w:rPr>
          <w:rFonts w:ascii="Times New Roman"/>
          <w:b w:val="false"/>
          <w:i w:val="false"/>
          <w:color w:val="000000"/>
          <w:sz w:val="28"/>
        </w:rPr>
        <w:t>
      1. _________________________________________________________</w:t>
      </w:r>
    </w:p>
    <w:p>
      <w:pPr>
        <w:spacing w:after="0"/>
        <w:ind w:left="0"/>
        <w:jc w:val="both"/>
      </w:pPr>
      <w:r>
        <w:rPr>
          <w:rFonts w:ascii="Times New Roman"/>
          <w:b w:val="false"/>
          <w:i w:val="false"/>
          <w:color w:val="000000"/>
          <w:sz w:val="28"/>
        </w:rPr>
        <w:t>
      _______________________________________________;</w:t>
      </w:r>
    </w:p>
    <w:p>
      <w:pPr>
        <w:spacing w:after="0"/>
        <w:ind w:left="0"/>
        <w:jc w:val="both"/>
      </w:pPr>
      <w:r>
        <w:rPr>
          <w:rFonts w:ascii="Times New Roman"/>
          <w:b w:val="false"/>
          <w:i w:val="false"/>
          <w:color w:val="000000"/>
          <w:sz w:val="28"/>
        </w:rPr>
        <w:t>
      2. _________________________________________________________</w:t>
      </w:r>
    </w:p>
    <w:p>
      <w:pPr>
        <w:spacing w:after="0"/>
        <w:ind w:left="0"/>
        <w:jc w:val="both"/>
      </w:pPr>
      <w:r>
        <w:rPr>
          <w:rFonts w:ascii="Times New Roman"/>
          <w:b w:val="false"/>
          <w:i w:val="false"/>
          <w:color w:val="000000"/>
          <w:sz w:val="28"/>
        </w:rPr>
        <w:t>
      ________________________________________________.</w:t>
      </w:r>
    </w:p>
    <w:p>
      <w:pPr>
        <w:spacing w:after="0"/>
        <w:ind w:left="0"/>
        <w:jc w:val="both"/>
      </w:pPr>
      <w:r>
        <w:rPr>
          <w:rFonts w:ascii="Times New Roman"/>
          <w:b w:val="false"/>
          <w:i w:val="false"/>
          <w:color w:val="000000"/>
          <w:sz w:val="28"/>
        </w:rPr>
        <w:t>
      Осы қолхат екі данада, әрбір тарап үшін бір данадан жасалады.</w:t>
      </w:r>
    </w:p>
    <w:p>
      <w:pPr>
        <w:spacing w:after="0"/>
        <w:ind w:left="0"/>
        <w:jc w:val="both"/>
      </w:pPr>
      <w:r>
        <w:rPr>
          <w:rFonts w:ascii="Times New Roman"/>
          <w:b w:val="false"/>
          <w:i w:val="false"/>
          <w:color w:val="000000"/>
          <w:sz w:val="28"/>
        </w:rPr>
        <w:t>
      Мемлекеттік корпорация қызметкерінің Т.А.Ә. (болған жағдайда) (қолы)</w:t>
      </w:r>
    </w:p>
    <w:p>
      <w:pPr>
        <w:spacing w:after="0"/>
        <w:ind w:left="0"/>
        <w:jc w:val="both"/>
      </w:pPr>
      <w:r>
        <w:rPr>
          <w:rFonts w:ascii="Times New Roman"/>
          <w:b w:val="false"/>
          <w:i w:val="false"/>
          <w:color w:val="000000"/>
          <w:sz w:val="28"/>
        </w:rPr>
        <w:t>
      Орындаушы: Т.А.Ә. (болған жағдайда) ________________</w:t>
      </w:r>
    </w:p>
    <w:p>
      <w:pPr>
        <w:spacing w:after="0"/>
        <w:ind w:left="0"/>
        <w:jc w:val="both"/>
      </w:pPr>
      <w:r>
        <w:rPr>
          <w:rFonts w:ascii="Times New Roman"/>
          <w:b w:val="false"/>
          <w:i w:val="false"/>
          <w:color w:val="000000"/>
          <w:sz w:val="28"/>
        </w:rPr>
        <w:t>
      Телефон ___________________</w:t>
      </w:r>
    </w:p>
    <w:p>
      <w:pPr>
        <w:spacing w:after="0"/>
        <w:ind w:left="0"/>
        <w:jc w:val="both"/>
      </w:pPr>
      <w:r>
        <w:rPr>
          <w:rFonts w:ascii="Times New Roman"/>
          <w:b w:val="false"/>
          <w:i w:val="false"/>
          <w:color w:val="000000"/>
          <w:sz w:val="28"/>
        </w:rPr>
        <w:t>
      Алдым: Т.А.Ә (болған жағдайда) / көрсетілетін қызметті алушының қолы</w:t>
      </w:r>
    </w:p>
    <w:p>
      <w:pPr>
        <w:spacing w:after="0"/>
        <w:ind w:left="0"/>
        <w:jc w:val="both"/>
      </w:pPr>
      <w:r>
        <w:rPr>
          <w:rFonts w:ascii="Times New Roman"/>
          <w:b w:val="false"/>
          <w:i w:val="false"/>
          <w:color w:val="000000"/>
          <w:sz w:val="28"/>
        </w:rPr>
        <w:t xml:space="preserve">
      "____" ______________ 20___ жыл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